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CF0A9" w14:textId="77777777" w:rsidR="000D0964" w:rsidRDefault="009E773F">
      <w:pPr>
        <w:pStyle w:val="Heading1"/>
        <w:jc w:val="center"/>
      </w:pPr>
      <w:r>
        <w:rPr>
          <w:color w:val="0066CC"/>
          <w:sz w:val="40"/>
        </w:rPr>
        <w:t>✍</w:t>
      </w:r>
      <w:r>
        <w:rPr>
          <w:color w:val="0066CC"/>
          <w:sz w:val="40"/>
        </w:rPr>
        <w:t>️</w:t>
      </w:r>
      <w:r>
        <w:rPr>
          <w:color w:val="0066CC"/>
          <w:sz w:val="40"/>
        </w:rPr>
        <w:t xml:space="preserve"> Year 2 Grammar, Punctuation &amp; Spelling – Tick List ✅</w:t>
      </w:r>
    </w:p>
    <w:p w14:paraId="0FA97BE2" w14:textId="77777777" w:rsidR="000D0964" w:rsidRDefault="009E773F">
      <w:pPr>
        <w:pStyle w:val="Heading2"/>
      </w:pPr>
      <w:r>
        <w:rPr>
          <w:color w:val="00994C"/>
        </w:rPr>
        <w:t>🔤</w:t>
      </w:r>
      <w:r>
        <w:rPr>
          <w:color w:val="00994C"/>
        </w:rPr>
        <w:t xml:space="preserve"> Grammar</w:t>
      </w:r>
    </w:p>
    <w:p w14:paraId="74024392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write statements, questions, exclamations and commands.</w:t>
      </w:r>
    </w:p>
    <w:p w14:paraId="15E73A44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expanded noun phrases to add detail (e.g. the big, red bus).</w:t>
      </w:r>
    </w:p>
    <w:p w14:paraId="62B310DA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present and past tense correctly.</w:t>
      </w:r>
    </w:p>
    <w:p w14:paraId="0A9A6659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the progressive form (e.g. She is playing, He was jumping).</w:t>
      </w:r>
    </w:p>
    <w:p w14:paraId="60550E11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co-ordinating conjunctions like 'and', 'but', 'or'.</w:t>
      </w:r>
    </w:p>
    <w:p w14:paraId="3A0982AF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subordinating conjunctions like 'when', 'if', 'because', 'that'.</w:t>
      </w:r>
    </w:p>
    <w:p w14:paraId="19E74B9E" w14:textId="77777777" w:rsidR="000D0964" w:rsidRDefault="009E773F">
      <w:pPr>
        <w:pStyle w:val="Heading2"/>
      </w:pPr>
      <w:r>
        <w:rPr>
          <w:color w:val="FF8000"/>
        </w:rPr>
        <w:t>🪄</w:t>
      </w:r>
      <w:r>
        <w:rPr>
          <w:color w:val="FF8000"/>
        </w:rPr>
        <w:t xml:space="preserve"> Punctuation</w:t>
      </w:r>
    </w:p>
    <w:p w14:paraId="594CB048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capital letters and full stops correctly.</w:t>
      </w:r>
    </w:p>
    <w:p w14:paraId="6E13A9B9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question marks and exclamation marks.</w:t>
      </w:r>
    </w:p>
    <w:p w14:paraId="036309CF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commas in a list.</w:t>
      </w:r>
    </w:p>
    <w:p w14:paraId="097BF762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apostrophes for contractions (e.g. can't, didn't).</w:t>
      </w:r>
    </w:p>
    <w:p w14:paraId="73CE3261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apostrophes to show possession (e.g. the dog’s bone).</w:t>
      </w:r>
    </w:p>
    <w:p w14:paraId="486FB3E4" w14:textId="77777777" w:rsidR="000D0964" w:rsidRDefault="009E773F">
      <w:pPr>
        <w:pStyle w:val="Heading2"/>
      </w:pPr>
      <w:r>
        <w:rPr>
          <w:color w:val="CC0066"/>
        </w:rPr>
        <w:t>📝</w:t>
      </w:r>
      <w:r>
        <w:rPr>
          <w:color w:val="CC0066"/>
        </w:rPr>
        <w:t xml:space="preserve"> Spelling</w:t>
      </w:r>
    </w:p>
    <w:p w14:paraId="00550707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most Year 1 and 2 common exception words.</w:t>
      </w:r>
    </w:p>
    <w:p w14:paraId="58FB38CF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using suffixes: -ment, -ness, -ful, -less, -ly.</w:t>
      </w:r>
    </w:p>
    <w:p w14:paraId="38BF4FEB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ending in -tion (e.g. station, fiction).</w:t>
      </w:r>
    </w:p>
    <w:p w14:paraId="1E69AFC2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with rules for adding -ed, -ing, -er, -est.</w:t>
      </w:r>
    </w:p>
    <w:p w14:paraId="57886098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homophones (e.g. there/their/they're, hear/here).</w:t>
      </w:r>
    </w:p>
    <w:p w14:paraId="25EE8D20" w14:textId="77777777" w:rsidR="000D0964" w:rsidRDefault="009E773F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a dictionary or word bank to check my spelling.</w:t>
      </w:r>
    </w:p>
    <w:sectPr w:rsidR="000D0964" w:rsidSect="000346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9329099">
    <w:abstractNumId w:val="8"/>
  </w:num>
  <w:num w:numId="2" w16cid:durableId="1801217712">
    <w:abstractNumId w:val="6"/>
  </w:num>
  <w:num w:numId="3" w16cid:durableId="63308351">
    <w:abstractNumId w:val="5"/>
  </w:num>
  <w:num w:numId="4" w16cid:durableId="868375171">
    <w:abstractNumId w:val="4"/>
  </w:num>
  <w:num w:numId="5" w16cid:durableId="1955598507">
    <w:abstractNumId w:val="7"/>
  </w:num>
  <w:num w:numId="6" w16cid:durableId="388726366">
    <w:abstractNumId w:val="3"/>
  </w:num>
  <w:num w:numId="7" w16cid:durableId="1480802450">
    <w:abstractNumId w:val="2"/>
  </w:num>
  <w:num w:numId="8" w16cid:durableId="912348112">
    <w:abstractNumId w:val="1"/>
  </w:num>
  <w:num w:numId="9" w16cid:durableId="591352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D0964"/>
    <w:rsid w:val="0015074B"/>
    <w:rsid w:val="0029639D"/>
    <w:rsid w:val="00326F90"/>
    <w:rsid w:val="009E773F"/>
    <w:rsid w:val="00AA1D8D"/>
    <w:rsid w:val="00B47730"/>
    <w:rsid w:val="00CB0664"/>
    <w:rsid w:val="00DA01C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80275A"/>
  <w14:defaultImageDpi w14:val="300"/>
  <w15:docId w15:val="{E8F3792C-1132-40F0-BB7A-91C77119A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080C4-2634-46A8-A523-62D375B81111}"/>
</file>

<file path=customXml/itemProps3.xml><?xml version="1.0" encoding="utf-8"?>
<ds:datastoreItem xmlns:ds="http://schemas.openxmlformats.org/officeDocument/2006/customXml" ds:itemID="{94B9690B-8A5B-452F-B5E6-3A45E0B22DAA}"/>
</file>

<file path=customXml/itemProps4.xml><?xml version="1.0" encoding="utf-8"?>
<ds:datastoreItem xmlns:ds="http://schemas.openxmlformats.org/officeDocument/2006/customXml" ds:itemID="{66F315BE-09B0-4075-B8A9-56414AFB8C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Nicholas Haughton</cp:lastModifiedBy>
  <cp:revision>2</cp:revision>
  <dcterms:created xsi:type="dcterms:W3CDTF">2025-07-02T20:33:00Z</dcterms:created>
  <dcterms:modified xsi:type="dcterms:W3CDTF">2025-07-02T20:33:00Z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</Properties>
</file>